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F24B3" w14:textId="77777777" w:rsidR="00F86B91" w:rsidRDefault="00136166" w:rsidP="00722BD1">
      <w:pPr>
        <w:rPr>
          <w:rFonts w:ascii="Arial" w:hAnsi="Arial" w:cs="Arial"/>
          <w:b/>
          <w:bCs/>
          <w:sz w:val="28"/>
          <w:szCs w:val="28"/>
          <w:lang w:val="fr-FR"/>
        </w:rPr>
      </w:pPr>
      <w:r w:rsidRPr="002C2B21">
        <w:rPr>
          <w:rFonts w:ascii="Arial" w:hAnsi="Arial" w:cs="Arial"/>
          <w:b/>
          <w:bCs/>
          <w:sz w:val="28"/>
          <w:szCs w:val="28"/>
          <w:lang w:val="fr-FR"/>
        </w:rPr>
        <w:t>PORTE ROULEAU RAPIDE</w:t>
      </w:r>
      <w:r w:rsidR="00E07C95" w:rsidRPr="00136166">
        <w:rPr>
          <w:rFonts w:ascii="Arial" w:hAnsi="Arial" w:cs="Arial"/>
          <w:b/>
          <w:bCs/>
          <w:sz w:val="28"/>
          <w:szCs w:val="28"/>
          <w:lang w:val="fr-FR"/>
        </w:rPr>
        <w:t>, Typ</w:t>
      </w:r>
      <w:r w:rsidRPr="00136166">
        <w:rPr>
          <w:rFonts w:ascii="Arial" w:hAnsi="Arial" w:cs="Arial"/>
          <w:b/>
          <w:bCs/>
          <w:sz w:val="28"/>
          <w:szCs w:val="28"/>
          <w:lang w:val="fr-FR"/>
        </w:rPr>
        <w:t>e</w:t>
      </w:r>
      <w:r w:rsidR="00E07C95" w:rsidRPr="00136166">
        <w:rPr>
          <w:rFonts w:ascii="Arial" w:hAnsi="Arial" w:cs="Arial"/>
          <w:b/>
          <w:bCs/>
          <w:sz w:val="28"/>
          <w:szCs w:val="28"/>
          <w:lang w:val="fr-FR"/>
        </w:rPr>
        <w:t xml:space="preserve"> </w:t>
      </w:r>
      <w:r w:rsidR="00F86B91" w:rsidRPr="00F86B91">
        <w:rPr>
          <w:rFonts w:ascii="Arial" w:hAnsi="Arial" w:cs="Arial"/>
          <w:b/>
          <w:bCs/>
          <w:sz w:val="28"/>
          <w:szCs w:val="28"/>
          <w:lang w:val="fr-FR"/>
        </w:rPr>
        <w:t>« EFA-SRT</w:t>
      </w:r>
      <w:r w:rsidR="00F86B91" w:rsidRPr="00650A96">
        <w:rPr>
          <w:rFonts w:ascii="Arial" w:hAnsi="Arial" w:cs="Arial"/>
          <w:b/>
          <w:bCs/>
          <w:sz w:val="28"/>
          <w:szCs w:val="28"/>
          <w:vertAlign w:val="superscript"/>
          <w:lang w:val="fr-FR"/>
        </w:rPr>
        <w:t>®</w:t>
      </w:r>
      <w:r w:rsidR="00F86B91" w:rsidRPr="00F86B91">
        <w:rPr>
          <w:rFonts w:ascii="Arial" w:hAnsi="Arial" w:cs="Arial"/>
          <w:b/>
          <w:bCs/>
          <w:sz w:val="28"/>
          <w:szCs w:val="28"/>
          <w:lang w:val="fr-FR"/>
        </w:rPr>
        <w:t xml:space="preserve"> MTL »</w:t>
      </w:r>
    </w:p>
    <w:p w14:paraId="076E26DD" w14:textId="77777777" w:rsidR="00F86B91" w:rsidRDefault="00F86B91" w:rsidP="00E07C95">
      <w:pPr>
        <w:rPr>
          <w:rFonts w:ascii="Arial" w:hAnsi="Arial" w:cs="Arial"/>
          <w:color w:val="000000" w:themeColor="text1"/>
          <w:sz w:val="20"/>
          <w:szCs w:val="20"/>
          <w:lang w:val="fr-FR"/>
        </w:rPr>
      </w:pPr>
      <w:r w:rsidRPr="00F86B91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La porte roulante rapide de </w:t>
      </w:r>
      <w:r w:rsidRPr="00F86B91"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  <w:t>type « EFA-SRT</w:t>
      </w:r>
      <w:r w:rsidRPr="00650A96">
        <w:rPr>
          <w:rFonts w:ascii="Arial" w:hAnsi="Arial" w:cs="Arial"/>
          <w:b/>
          <w:bCs/>
          <w:color w:val="000000" w:themeColor="text1"/>
          <w:sz w:val="20"/>
          <w:szCs w:val="20"/>
          <w:vertAlign w:val="superscript"/>
          <w:lang w:val="fr-FR"/>
        </w:rPr>
        <w:t>®</w:t>
      </w:r>
      <w:r w:rsidRPr="00F86B91"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  <w:t xml:space="preserve"> MTL »</w:t>
      </w:r>
      <w:r w:rsidRPr="00F86B91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est une porte roulante fonctionnelle, peu encombrante et nécessitant peu d'entretien, spécialement conçue pour une utilisation intensive dans les processus logistiques.</w:t>
      </w:r>
    </w:p>
    <w:p w14:paraId="7D7A729F" w14:textId="3BE0989C" w:rsidR="00887411" w:rsidRDefault="00887411" w:rsidP="00887411">
      <w:pPr>
        <w:autoSpaceDE w:val="0"/>
        <w:autoSpaceDN w:val="0"/>
        <w:adjustRightInd w:val="0"/>
        <w:spacing w:after="0"/>
        <w:rPr>
          <w:rFonts w:ascii="Arial" w:hAnsi="Arial" w:cs="Arial"/>
          <w:b/>
          <w:caps/>
          <w:szCs w:val="20"/>
          <w:lang w:val="fr-FR"/>
        </w:rPr>
      </w:pPr>
      <w:r w:rsidRPr="00887411">
        <w:rPr>
          <w:rFonts w:ascii="Arial" w:hAnsi="Arial" w:cs="Arial"/>
          <w:b/>
          <w:caps/>
          <w:szCs w:val="20"/>
          <w:lang w:val="fr-FR"/>
        </w:rPr>
        <w:t xml:space="preserve">CARACTÉRISTIQUES TECHNIQUES </w:t>
      </w:r>
    </w:p>
    <w:p w14:paraId="13639E0A" w14:textId="77777777" w:rsidR="00887411" w:rsidRPr="00887411" w:rsidRDefault="00887411" w:rsidP="00887411">
      <w:pPr>
        <w:autoSpaceDE w:val="0"/>
        <w:autoSpaceDN w:val="0"/>
        <w:adjustRightInd w:val="0"/>
        <w:spacing w:after="0"/>
        <w:rPr>
          <w:rFonts w:ascii="Arial" w:hAnsi="Arial" w:cs="Arial"/>
          <w:b/>
          <w:caps/>
          <w:szCs w:val="20"/>
          <w:lang w:val="fr-FR"/>
        </w:rPr>
      </w:pPr>
    </w:p>
    <w:p w14:paraId="2D1EE144" w14:textId="77777777" w:rsidR="0073471A" w:rsidRDefault="00F33DDF" w:rsidP="0073471A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fr-FR"/>
        </w:rPr>
      </w:pPr>
      <w:r w:rsidRPr="00F33DDF">
        <w:rPr>
          <w:rFonts w:ascii="Arial" w:hAnsi="Arial" w:cs="Arial"/>
          <w:sz w:val="20"/>
          <w:szCs w:val="20"/>
          <w:lang w:val="fr-FR"/>
        </w:rPr>
        <w:t xml:space="preserve">Châssis autoportants en acier galvanisé. Arbre synchrone pour une transmission uniforme de la force. </w:t>
      </w:r>
      <w:r w:rsidRPr="0073471A">
        <w:rPr>
          <w:rFonts w:ascii="Arial" w:hAnsi="Arial" w:cs="Arial"/>
          <w:sz w:val="20"/>
          <w:szCs w:val="20"/>
          <w:lang w:val="fr-FR"/>
        </w:rPr>
        <w:t>Rouleaux de précision montés sur roulements à billes pour un guidage silencieux.</w:t>
      </w:r>
    </w:p>
    <w:p w14:paraId="43F9B766" w14:textId="77777777" w:rsidR="009D7C86" w:rsidRPr="0073471A" w:rsidRDefault="009D7C86" w:rsidP="009D7C86">
      <w:pPr>
        <w:pStyle w:val="Listenabsatz"/>
        <w:spacing w:after="240"/>
        <w:ind w:left="360"/>
        <w:rPr>
          <w:rFonts w:ascii="Arial" w:hAnsi="Arial" w:cs="Arial"/>
          <w:sz w:val="20"/>
          <w:szCs w:val="20"/>
          <w:lang w:val="fr-FR"/>
        </w:rPr>
      </w:pPr>
    </w:p>
    <w:p w14:paraId="1A99BB26" w14:textId="77777777" w:rsidR="009D7C86" w:rsidRPr="009D7C86" w:rsidRDefault="0073471A" w:rsidP="009D7C86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de-DE"/>
        </w:rPr>
      </w:pPr>
      <w:r w:rsidRPr="0073471A">
        <w:rPr>
          <w:rFonts w:ascii="Arial" w:hAnsi="Arial" w:cs="Arial"/>
          <w:sz w:val="20"/>
          <w:szCs w:val="20"/>
          <w:lang w:val="fr-FR"/>
        </w:rPr>
        <w:t xml:space="preserve">Tablier de porte : composé de bandes transparentes en PVC souple de 2 mm d'épaisseur, soudées à des bandes réfléchissantes de 2 mm d'épaisseur. Les bandes réfléchissantes sont en </w:t>
      </w:r>
      <w:proofErr w:type="spellStart"/>
      <w:r w:rsidRPr="0073471A">
        <w:rPr>
          <w:rFonts w:ascii="Arial" w:hAnsi="Arial" w:cs="Arial"/>
          <w:sz w:val="20"/>
          <w:szCs w:val="20"/>
          <w:lang w:val="fr-FR"/>
        </w:rPr>
        <w:t>Transilon.</w:t>
      </w:r>
      <w:proofErr w:type="spellEnd"/>
    </w:p>
    <w:p w14:paraId="16AD57A8" w14:textId="77777777" w:rsidR="009D7C86" w:rsidRPr="009D7C86" w:rsidRDefault="009D7C86" w:rsidP="009D7C86">
      <w:pPr>
        <w:pStyle w:val="Listenabsatz"/>
        <w:rPr>
          <w:rFonts w:ascii="Arial" w:hAnsi="Arial" w:cs="Arial"/>
          <w:sz w:val="20"/>
          <w:szCs w:val="20"/>
          <w:lang w:val="fr-FR"/>
        </w:rPr>
      </w:pPr>
    </w:p>
    <w:p w14:paraId="278B7F07" w14:textId="77777777" w:rsidR="009D7C86" w:rsidRDefault="0073471A" w:rsidP="00140E2A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fr-FR"/>
        </w:rPr>
      </w:pPr>
      <w:proofErr w:type="spellStart"/>
      <w:r w:rsidRPr="009D7C86">
        <w:rPr>
          <w:rFonts w:ascii="Arial" w:hAnsi="Arial" w:cs="Arial"/>
          <w:sz w:val="20"/>
          <w:szCs w:val="20"/>
          <w:lang w:val="fr-FR"/>
        </w:rPr>
        <w:t>Vitesse</w:t>
      </w:r>
      <w:proofErr w:type="spellEnd"/>
      <w:r w:rsidRPr="009D7C86">
        <w:rPr>
          <w:rFonts w:ascii="Arial" w:hAnsi="Arial" w:cs="Arial"/>
          <w:sz w:val="20"/>
          <w:szCs w:val="20"/>
          <w:lang w:val="fr-FR"/>
        </w:rPr>
        <w:t xml:space="preserve"> d'ouverture jusqu'à 1,5 m/s ; vitesse de fermeture jusqu'à 1,0 m/</w:t>
      </w:r>
      <w:r w:rsidR="009D7C86">
        <w:rPr>
          <w:rFonts w:ascii="Arial" w:hAnsi="Arial" w:cs="Arial"/>
          <w:sz w:val="20"/>
          <w:szCs w:val="20"/>
          <w:lang w:val="fr-FR"/>
        </w:rPr>
        <w:t>s</w:t>
      </w:r>
    </w:p>
    <w:p w14:paraId="2D9502CA" w14:textId="77777777" w:rsidR="009D7C86" w:rsidRPr="009D7C86" w:rsidRDefault="009D7C86" w:rsidP="009D7C86">
      <w:pPr>
        <w:pStyle w:val="Listenabsatz"/>
        <w:rPr>
          <w:rFonts w:ascii="Arial" w:hAnsi="Arial" w:cs="Arial"/>
          <w:sz w:val="20"/>
          <w:szCs w:val="20"/>
          <w:lang w:val="fr-FR"/>
        </w:rPr>
      </w:pPr>
    </w:p>
    <w:p w14:paraId="7DB5B8C2" w14:textId="6B6F4A8A" w:rsidR="00140E2A" w:rsidRPr="009D7C86" w:rsidRDefault="009D7C86" w:rsidP="00140E2A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fr-FR"/>
        </w:rPr>
      </w:pPr>
      <w:r w:rsidRPr="009D7C86">
        <w:rPr>
          <w:rFonts w:ascii="Arial" w:hAnsi="Arial" w:cs="Arial"/>
          <w:sz w:val="20"/>
          <w:szCs w:val="20"/>
          <w:lang w:val="fr-FR"/>
        </w:rPr>
        <w:t>EFA-TRONIC</w:t>
      </w:r>
      <w:r w:rsidRPr="009D7C86">
        <w:rPr>
          <w:rFonts w:ascii="Arial" w:hAnsi="Arial" w:cs="Arial"/>
          <w:sz w:val="20"/>
          <w:szCs w:val="20"/>
          <w:vertAlign w:val="superscript"/>
          <w:lang w:val="fr-FR"/>
        </w:rPr>
        <w:t>®</w:t>
      </w:r>
      <w:r w:rsidRPr="009D7C86">
        <w:rPr>
          <w:rFonts w:ascii="Arial" w:hAnsi="Arial" w:cs="Arial"/>
          <w:sz w:val="20"/>
          <w:szCs w:val="20"/>
          <w:lang w:val="fr-FR"/>
        </w:rPr>
        <w:t xml:space="preserve"> avec convertisseur de fréquence intégré dans l'armoire électrique en plastique (IP65), raccordement électrique 230 V/400 V à 50 Hz (à fournir par le client)</w:t>
      </w:r>
    </w:p>
    <w:p w14:paraId="107DC1BC" w14:textId="37D4E72F" w:rsidR="00140E2A" w:rsidRPr="00140E2A" w:rsidRDefault="00140E2A" w:rsidP="00140E2A">
      <w:pPr>
        <w:spacing w:after="240"/>
        <w:rPr>
          <w:rFonts w:ascii="Arial" w:hAnsi="Arial" w:cs="Arial"/>
          <w:sz w:val="20"/>
          <w:szCs w:val="20"/>
          <w:lang w:val="de-DE"/>
        </w:rPr>
      </w:pPr>
      <w:r w:rsidRPr="00140E2A">
        <w:rPr>
          <w:rFonts w:ascii="Arial" w:hAnsi="Arial" w:cs="Arial"/>
          <w:b/>
          <w:caps/>
          <w:szCs w:val="20"/>
          <w:lang w:val="de-DE"/>
        </w:rPr>
        <w:t>PERFORMANCES (SELON L'ÉQUIPEMENT)</w:t>
      </w:r>
    </w:p>
    <w:p w14:paraId="06F78601" w14:textId="5AF8B290" w:rsidR="00E07C95" w:rsidRPr="00606831" w:rsidRDefault="009363A1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063382">
        <w:rPr>
          <w:rFonts w:ascii="Arial" w:hAnsi="Arial" w:cs="Arial"/>
          <w:sz w:val="20"/>
          <w:szCs w:val="20"/>
          <w:lang w:val="fr-FR"/>
        </w:rPr>
        <w:t xml:space="preserve">Résistance au </w:t>
      </w:r>
      <w:proofErr w:type="gramStart"/>
      <w:r w:rsidRPr="00063382">
        <w:rPr>
          <w:rFonts w:ascii="Arial" w:hAnsi="Arial" w:cs="Arial"/>
          <w:sz w:val="20"/>
          <w:szCs w:val="20"/>
          <w:lang w:val="fr-FR"/>
        </w:rPr>
        <w:t>vent</w:t>
      </w:r>
      <w:r w:rsidR="00E07C95" w:rsidRPr="00606831">
        <w:rPr>
          <w:rFonts w:ascii="Arial" w:hAnsi="Arial" w:cs="Arial"/>
          <w:sz w:val="20"/>
          <w:szCs w:val="20"/>
          <w:lang w:val="fr-FR"/>
        </w:rPr>
        <w:t>:</w:t>
      </w:r>
      <w:proofErr w:type="gramEnd"/>
      <w:r w:rsidR="00E07C95" w:rsidRPr="00606831">
        <w:rPr>
          <w:rFonts w:ascii="Arial" w:hAnsi="Arial" w:cs="Arial"/>
          <w:sz w:val="20"/>
          <w:szCs w:val="20"/>
          <w:lang w:val="fr-FR"/>
        </w:rPr>
        <w:t xml:space="preserve"> DIN EN 12424, </w:t>
      </w:r>
      <w:r w:rsidR="00606831">
        <w:rPr>
          <w:rFonts w:ascii="Arial" w:hAnsi="Arial" w:cs="Arial"/>
          <w:sz w:val="20"/>
          <w:szCs w:val="20"/>
          <w:lang w:val="fr-FR"/>
        </w:rPr>
        <w:t>C</w:t>
      </w:r>
      <w:r w:rsidR="00E07C95" w:rsidRPr="00606831">
        <w:rPr>
          <w:rFonts w:ascii="Arial" w:hAnsi="Arial" w:cs="Arial"/>
          <w:sz w:val="20"/>
          <w:szCs w:val="20"/>
          <w:lang w:val="fr-FR"/>
        </w:rPr>
        <w:t xml:space="preserve">lasse </w:t>
      </w:r>
      <w:r w:rsidR="00655AFF" w:rsidRPr="00606831">
        <w:rPr>
          <w:rFonts w:ascii="Arial" w:hAnsi="Arial" w:cs="Arial"/>
          <w:sz w:val="20"/>
          <w:szCs w:val="20"/>
          <w:lang w:val="fr-FR"/>
        </w:rPr>
        <w:t>0</w:t>
      </w:r>
    </w:p>
    <w:p w14:paraId="60DC87B0" w14:textId="058E5BAC" w:rsidR="00E07C95" w:rsidRPr="007E5CD5" w:rsidRDefault="00E158F6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proofErr w:type="spellStart"/>
      <w:r w:rsidRPr="004F6391">
        <w:rPr>
          <w:rFonts w:ascii="Arial" w:hAnsi="Arial" w:cs="Arial"/>
          <w:sz w:val="20"/>
          <w:szCs w:val="20"/>
          <w:lang w:val="de-DE"/>
        </w:rPr>
        <w:t>Étanchéité</w:t>
      </w:r>
      <w:proofErr w:type="spellEnd"/>
      <w:r w:rsidR="00E07C95" w:rsidRPr="007E5CD5">
        <w:rPr>
          <w:rFonts w:ascii="Arial" w:hAnsi="Arial" w:cs="Arial"/>
          <w:sz w:val="20"/>
          <w:szCs w:val="20"/>
          <w:lang w:val="de-DE"/>
        </w:rPr>
        <w:t xml:space="preserve">: DIN EN 12425, </w:t>
      </w:r>
      <w:proofErr w:type="spellStart"/>
      <w:r w:rsidR="00655AFF">
        <w:rPr>
          <w:rFonts w:ascii="Arial" w:hAnsi="Arial" w:cs="Arial"/>
          <w:sz w:val="20"/>
          <w:szCs w:val="20"/>
          <w:lang w:val="de-DE"/>
        </w:rPr>
        <w:t>npd</w:t>
      </w:r>
      <w:proofErr w:type="spellEnd"/>
    </w:p>
    <w:p w14:paraId="074E550A" w14:textId="0365841B" w:rsidR="00E07C95" w:rsidRPr="00B570CC" w:rsidRDefault="006E4144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4F6391">
        <w:rPr>
          <w:rFonts w:ascii="Arial" w:hAnsi="Arial" w:cs="Arial"/>
          <w:sz w:val="20"/>
          <w:szCs w:val="20"/>
          <w:lang w:val="fr-FR"/>
        </w:rPr>
        <w:t xml:space="preserve">Perméabilité à </w:t>
      </w:r>
      <w:proofErr w:type="gramStart"/>
      <w:r w:rsidRPr="004F6391">
        <w:rPr>
          <w:rFonts w:ascii="Arial" w:hAnsi="Arial" w:cs="Arial"/>
          <w:sz w:val="20"/>
          <w:szCs w:val="20"/>
          <w:lang w:val="fr-FR"/>
        </w:rPr>
        <w:t>l'air</w:t>
      </w:r>
      <w:r>
        <w:rPr>
          <w:rFonts w:ascii="Arial" w:hAnsi="Arial" w:cs="Arial"/>
          <w:sz w:val="20"/>
          <w:szCs w:val="20"/>
          <w:lang w:val="fr-FR"/>
        </w:rPr>
        <w:t>:</w:t>
      </w:r>
      <w:proofErr w:type="gramEnd"/>
      <w:r w:rsidR="00E07C95" w:rsidRPr="00B570CC">
        <w:rPr>
          <w:rFonts w:ascii="Arial" w:hAnsi="Arial" w:cs="Arial"/>
          <w:sz w:val="20"/>
          <w:szCs w:val="20"/>
          <w:lang w:val="fr-FR"/>
        </w:rPr>
        <w:t xml:space="preserve"> DIN EN 12426, </w:t>
      </w:r>
      <w:r w:rsidR="00606831" w:rsidRPr="00B570CC">
        <w:rPr>
          <w:rFonts w:ascii="Arial" w:hAnsi="Arial" w:cs="Arial"/>
          <w:sz w:val="20"/>
          <w:szCs w:val="20"/>
          <w:lang w:val="fr-FR"/>
        </w:rPr>
        <w:t>C</w:t>
      </w:r>
      <w:r w:rsidR="00E07C95" w:rsidRPr="00B570CC">
        <w:rPr>
          <w:rFonts w:ascii="Arial" w:hAnsi="Arial" w:cs="Arial"/>
          <w:sz w:val="20"/>
          <w:szCs w:val="20"/>
          <w:lang w:val="fr-FR"/>
        </w:rPr>
        <w:t xml:space="preserve">lasse </w:t>
      </w:r>
      <w:r w:rsidR="00655AFF" w:rsidRPr="00B570CC">
        <w:rPr>
          <w:rFonts w:ascii="Arial" w:hAnsi="Arial" w:cs="Arial"/>
          <w:sz w:val="20"/>
          <w:szCs w:val="20"/>
          <w:lang w:val="fr-FR"/>
        </w:rPr>
        <w:t>0</w:t>
      </w:r>
    </w:p>
    <w:p w14:paraId="63211BE6" w14:textId="31B70F38" w:rsidR="00E07C95" w:rsidRPr="002D76F4" w:rsidRDefault="00B570CC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AC6568">
        <w:rPr>
          <w:rFonts w:ascii="Arial" w:hAnsi="Arial" w:cs="Arial"/>
          <w:sz w:val="20"/>
          <w:szCs w:val="20"/>
          <w:lang w:val="fr-FR"/>
        </w:rPr>
        <w:t xml:space="preserve">Isolation </w:t>
      </w:r>
      <w:proofErr w:type="gramStart"/>
      <w:r w:rsidRPr="00AC6568">
        <w:rPr>
          <w:rFonts w:ascii="Arial" w:hAnsi="Arial" w:cs="Arial"/>
          <w:sz w:val="20"/>
          <w:szCs w:val="20"/>
          <w:lang w:val="fr-FR"/>
        </w:rPr>
        <w:t>acoustique</w:t>
      </w:r>
      <w:r w:rsidR="00E07C95" w:rsidRPr="002D76F4">
        <w:rPr>
          <w:rFonts w:ascii="Arial" w:hAnsi="Arial" w:cs="Arial"/>
          <w:sz w:val="20"/>
          <w:szCs w:val="20"/>
          <w:lang w:val="fr-FR"/>
        </w:rPr>
        <w:t>:</w:t>
      </w:r>
      <w:proofErr w:type="gramEnd"/>
      <w:r w:rsidR="00E07C95" w:rsidRPr="002D76F4">
        <w:rPr>
          <w:rFonts w:ascii="Arial" w:hAnsi="Arial" w:cs="Arial"/>
          <w:sz w:val="20"/>
          <w:szCs w:val="20"/>
          <w:lang w:val="fr-FR"/>
        </w:rPr>
        <w:t xml:space="preserve"> DIN EN ISO 717-1,</w:t>
      </w:r>
      <w:r w:rsidR="003533A9" w:rsidRPr="003533A9">
        <w:rPr>
          <w:rFonts w:ascii="Arial" w:hAnsi="Arial" w:cs="Arial"/>
          <w:sz w:val="20"/>
          <w:szCs w:val="20"/>
          <w:lang w:val="fr-FR"/>
        </w:rPr>
        <w:t xml:space="preserve"> </w:t>
      </w:r>
      <w:r w:rsidR="003533A9" w:rsidRPr="00AC6568">
        <w:rPr>
          <w:rFonts w:ascii="Arial" w:hAnsi="Arial" w:cs="Arial"/>
          <w:sz w:val="20"/>
          <w:szCs w:val="20"/>
          <w:lang w:val="fr-FR"/>
        </w:rPr>
        <w:t>jusqu'à</w:t>
      </w:r>
      <w:r w:rsidR="003533A9" w:rsidRPr="002D76F4">
        <w:rPr>
          <w:rFonts w:ascii="Arial" w:hAnsi="Arial" w:cs="Arial"/>
          <w:sz w:val="20"/>
          <w:szCs w:val="20"/>
          <w:lang w:val="fr-FR"/>
        </w:rPr>
        <w:t xml:space="preserve"> </w:t>
      </w:r>
      <w:r w:rsidR="00655AFF" w:rsidRPr="002D76F4">
        <w:rPr>
          <w:rFonts w:ascii="Arial" w:hAnsi="Arial" w:cs="Arial"/>
          <w:sz w:val="20"/>
          <w:szCs w:val="20"/>
          <w:lang w:val="fr-FR"/>
        </w:rPr>
        <w:t>12</w:t>
      </w:r>
      <w:r w:rsidR="00E07C95" w:rsidRPr="002D76F4">
        <w:rPr>
          <w:rFonts w:ascii="Arial" w:hAnsi="Arial" w:cs="Arial"/>
          <w:sz w:val="20"/>
          <w:szCs w:val="20"/>
          <w:lang w:val="fr-FR"/>
        </w:rPr>
        <w:t xml:space="preserve"> dB(A)</w:t>
      </w:r>
    </w:p>
    <w:p w14:paraId="08383A66" w14:textId="454E4159" w:rsidR="00E07C95" w:rsidRPr="003533A9" w:rsidRDefault="002D76F4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AC6568">
        <w:rPr>
          <w:rFonts w:ascii="Arial" w:hAnsi="Arial" w:cs="Arial"/>
          <w:sz w:val="20"/>
          <w:szCs w:val="20"/>
          <w:lang w:val="fr-FR"/>
        </w:rPr>
        <w:t xml:space="preserve">Isolation </w:t>
      </w:r>
      <w:proofErr w:type="gramStart"/>
      <w:r w:rsidRPr="00AC6568">
        <w:rPr>
          <w:rFonts w:ascii="Arial" w:hAnsi="Arial" w:cs="Arial"/>
          <w:sz w:val="20"/>
          <w:szCs w:val="20"/>
          <w:lang w:val="fr-FR"/>
        </w:rPr>
        <w:t>thermique</w:t>
      </w:r>
      <w:r w:rsidR="00E07C95" w:rsidRPr="003533A9">
        <w:rPr>
          <w:rFonts w:ascii="Arial" w:hAnsi="Arial" w:cs="Arial"/>
          <w:sz w:val="20"/>
          <w:szCs w:val="20"/>
          <w:lang w:val="fr-FR"/>
        </w:rPr>
        <w:t>:</w:t>
      </w:r>
      <w:proofErr w:type="gramEnd"/>
      <w:r w:rsidR="00E07C95" w:rsidRPr="003533A9">
        <w:rPr>
          <w:rFonts w:ascii="Arial" w:hAnsi="Arial" w:cs="Arial"/>
          <w:sz w:val="20"/>
          <w:szCs w:val="20"/>
          <w:lang w:val="fr-FR"/>
        </w:rPr>
        <w:t xml:space="preserve"> DIN EN 12428, </w:t>
      </w:r>
      <w:proofErr w:type="spellStart"/>
      <w:r w:rsidR="00655AFF" w:rsidRPr="003533A9">
        <w:rPr>
          <w:rFonts w:ascii="Arial" w:hAnsi="Arial" w:cs="Arial"/>
          <w:sz w:val="20"/>
          <w:szCs w:val="20"/>
          <w:lang w:val="fr-FR"/>
        </w:rPr>
        <w:t>npd</w:t>
      </w:r>
      <w:proofErr w:type="spellEnd"/>
    </w:p>
    <w:p w14:paraId="7025077C" w14:textId="77777777" w:rsidR="00E07C95" w:rsidRPr="003533A9" w:rsidRDefault="00E07C95" w:rsidP="00E07C95">
      <w:pPr>
        <w:rPr>
          <w:rFonts w:ascii="Arial" w:hAnsi="Arial" w:cs="Arial"/>
          <w:b/>
          <w:caps/>
          <w:sz w:val="24"/>
          <w:lang w:val="fr-FR"/>
        </w:rPr>
      </w:pPr>
      <w:r w:rsidRPr="003533A9">
        <w:rPr>
          <w:rFonts w:ascii="Arial" w:hAnsi="Arial" w:cs="Arial"/>
          <w:b/>
          <w:caps/>
          <w:sz w:val="24"/>
          <w:lang w:val="fr-FR"/>
        </w:rPr>
        <w:br w:type="page"/>
      </w:r>
    </w:p>
    <w:p w14:paraId="2D04DC8F" w14:textId="77777777" w:rsidR="003723A2" w:rsidRPr="00882510" w:rsidRDefault="003723A2" w:rsidP="003723A2">
      <w:pPr>
        <w:rPr>
          <w:rFonts w:ascii="Arial" w:hAnsi="Arial" w:cs="Arial"/>
          <w:b/>
          <w:caps/>
          <w:sz w:val="24"/>
          <w:lang w:val="fr-FR"/>
        </w:rPr>
      </w:pPr>
      <w:r w:rsidRPr="00882510">
        <w:rPr>
          <w:rFonts w:ascii="Arial" w:hAnsi="Arial" w:cs="Arial"/>
          <w:b/>
          <w:caps/>
          <w:sz w:val="24"/>
          <w:lang w:val="fr-FR"/>
        </w:rPr>
        <w:lastRenderedPageBreak/>
        <w:t>Dimensions de l'ouverture libre</w:t>
      </w:r>
    </w:p>
    <w:p w14:paraId="40447BEF" w14:textId="599EE681" w:rsidR="00E07C95" w:rsidRPr="000A6047" w:rsidRDefault="003723A2" w:rsidP="00E07C95">
      <w:pPr>
        <w:rPr>
          <w:rFonts w:ascii="Arial" w:hAnsi="Arial" w:cs="Arial"/>
          <w:lang w:val="de-DE"/>
        </w:rPr>
      </w:pPr>
      <w:proofErr w:type="spellStart"/>
      <w:r>
        <w:rPr>
          <w:rFonts w:ascii="Arial" w:hAnsi="Arial" w:cs="Arial"/>
          <w:lang w:val="de-DE"/>
        </w:rPr>
        <w:t>Largeur</w:t>
      </w:r>
      <w:proofErr w:type="spellEnd"/>
      <w:r w:rsidR="00E07C95" w:rsidRPr="000A6047">
        <w:rPr>
          <w:rFonts w:ascii="Arial" w:hAnsi="Arial" w:cs="Arial"/>
          <w:lang w:val="de-DE"/>
        </w:rPr>
        <w:t xml:space="preserve"> = ............... mm</w:t>
      </w:r>
    </w:p>
    <w:p w14:paraId="1E535133" w14:textId="03C8A695" w:rsidR="00E07C95" w:rsidRPr="000A6047" w:rsidRDefault="00E07C95" w:rsidP="00E07C95">
      <w:pPr>
        <w:rPr>
          <w:rFonts w:ascii="Arial" w:hAnsi="Arial" w:cs="Arial"/>
          <w:lang w:val="de-DE"/>
        </w:rPr>
      </w:pPr>
      <w:proofErr w:type="spellStart"/>
      <w:r w:rsidRPr="000A6047">
        <w:rPr>
          <w:rFonts w:ascii="Arial" w:hAnsi="Arial" w:cs="Arial"/>
          <w:lang w:val="de-DE"/>
        </w:rPr>
        <w:t>H</w:t>
      </w:r>
      <w:r w:rsidR="003723A2">
        <w:rPr>
          <w:rFonts w:ascii="Arial" w:hAnsi="Arial" w:cs="Arial"/>
          <w:lang w:val="de-DE"/>
        </w:rPr>
        <w:t>auteur</w:t>
      </w:r>
      <w:proofErr w:type="spellEnd"/>
      <w:r w:rsidRPr="000A6047">
        <w:rPr>
          <w:rFonts w:ascii="Arial" w:hAnsi="Arial" w:cs="Arial"/>
          <w:lang w:val="de-DE"/>
        </w:rPr>
        <w:t xml:space="preserve">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FC351" w14:textId="77777777" w:rsidR="007B7D46" w:rsidRDefault="007B7D46" w:rsidP="00E07C95">
      <w:pPr>
        <w:spacing w:after="0" w:line="240" w:lineRule="auto"/>
      </w:pPr>
      <w:r>
        <w:separator/>
      </w:r>
    </w:p>
  </w:endnote>
  <w:endnote w:type="continuationSeparator" w:id="0">
    <w:p w14:paraId="12356F2D" w14:textId="77777777" w:rsidR="007B7D46" w:rsidRDefault="007B7D46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0FA27B2A" w:rsidR="00283AE2" w:rsidRDefault="00DD5499" w:rsidP="00DD5499">
    <w:pPr>
      <w:pStyle w:val="Fuzeile"/>
      <w:rPr>
        <w:rFonts w:ascii="Arial" w:hAnsi="Arial" w:cs="Arial"/>
        <w:sz w:val="20"/>
        <w:szCs w:val="20"/>
        <w:lang w:val="de-DE"/>
      </w:rPr>
    </w:pPr>
    <w:proofErr w:type="spellStart"/>
    <w:r>
      <w:rPr>
        <w:rFonts w:ascii="Arial" w:hAnsi="Arial" w:cs="Arial"/>
        <w:b/>
        <w:bCs/>
        <w:sz w:val="20"/>
        <w:szCs w:val="20"/>
        <w:lang w:val="de-DE"/>
      </w:rPr>
      <w:t>R</w:t>
    </w:r>
    <w:r w:rsidRPr="00A860B4">
      <w:rPr>
        <w:rFonts w:ascii="Arial" w:hAnsi="Arial" w:cs="Arial"/>
        <w:b/>
        <w:bCs/>
        <w:sz w:val="20"/>
        <w:szCs w:val="20"/>
        <w:lang w:val="de-DE"/>
      </w:rPr>
      <w:t>éférence</w:t>
    </w:r>
    <w:proofErr w:type="spellEnd"/>
    <w:r w:rsidRPr="00A860B4">
      <w:rPr>
        <w:rFonts w:ascii="Arial" w:hAnsi="Arial" w:cs="Arial"/>
        <w:b/>
        <w:bCs/>
        <w:sz w:val="20"/>
        <w:szCs w:val="20"/>
        <w:lang w:val="de-DE"/>
      </w:rPr>
      <w:t xml:space="preserve"> du </w:t>
    </w:r>
    <w:proofErr w:type="spellStart"/>
    <w:r w:rsidRPr="00A860B4">
      <w:rPr>
        <w:rFonts w:ascii="Arial" w:hAnsi="Arial" w:cs="Arial"/>
        <w:b/>
        <w:bCs/>
        <w:sz w:val="20"/>
        <w:szCs w:val="20"/>
        <w:lang w:val="de-DE"/>
      </w:rPr>
      <w:t>fabricant</w:t>
    </w:r>
    <w:proofErr w:type="spellEnd"/>
    <w:r w:rsidR="00283AE2"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 w:rsidR="00283AE2"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="00283AE2"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5F29930A" w:rsidR="00283AE2" w:rsidRPr="00667B69" w:rsidRDefault="00283AE2" w:rsidP="00283AE2">
    <w:pPr>
      <w:pStyle w:val="Fuzeile"/>
      <w:rPr>
        <w:rFonts w:ascii="Arial" w:hAnsi="Arial" w:cs="Arial"/>
        <w:sz w:val="20"/>
        <w:szCs w:val="20"/>
        <w:lang w:val="fr-FR"/>
      </w:rPr>
    </w:pPr>
    <w:r w:rsidRPr="00667B69">
      <w:rPr>
        <w:rFonts w:ascii="Arial" w:hAnsi="Arial" w:cs="Arial"/>
        <w:sz w:val="20"/>
        <w:szCs w:val="20"/>
        <w:lang w:val="fr-FR"/>
      </w:rPr>
      <w:t xml:space="preserve">Stand 04/2025 – </w:t>
    </w:r>
    <w:r w:rsidR="00667B69" w:rsidRPr="00A860B4">
      <w:rPr>
        <w:rFonts w:ascii="Arial" w:hAnsi="Arial" w:cs="Arial"/>
        <w:sz w:val="20"/>
        <w:szCs w:val="20"/>
        <w:lang w:val="fr-FR"/>
      </w:rPr>
      <w:t>Sous réserve de modifications techniques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A2D9F" w14:textId="77777777" w:rsidR="007B7D46" w:rsidRDefault="007B7D46" w:rsidP="00E07C95">
      <w:pPr>
        <w:spacing w:after="0" w:line="240" w:lineRule="auto"/>
      </w:pPr>
      <w:r>
        <w:separator/>
      </w:r>
    </w:p>
  </w:footnote>
  <w:footnote w:type="continuationSeparator" w:id="0">
    <w:p w14:paraId="460D0522" w14:textId="77777777" w:rsidR="007B7D46" w:rsidRDefault="007B7D46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C595C"/>
    <w:rsid w:val="00116D13"/>
    <w:rsid w:val="00136166"/>
    <w:rsid w:val="00140E2A"/>
    <w:rsid w:val="001500BA"/>
    <w:rsid w:val="0015074B"/>
    <w:rsid w:val="001813DB"/>
    <w:rsid w:val="001D6057"/>
    <w:rsid w:val="002442ED"/>
    <w:rsid w:val="00283AE2"/>
    <w:rsid w:val="0029639D"/>
    <w:rsid w:val="002A6179"/>
    <w:rsid w:val="002D76F4"/>
    <w:rsid w:val="003235E0"/>
    <w:rsid w:val="00326F90"/>
    <w:rsid w:val="003533A9"/>
    <w:rsid w:val="003723A2"/>
    <w:rsid w:val="00376E11"/>
    <w:rsid w:val="003F72F8"/>
    <w:rsid w:val="00442E4E"/>
    <w:rsid w:val="004B7151"/>
    <w:rsid w:val="00512667"/>
    <w:rsid w:val="005368E2"/>
    <w:rsid w:val="005768B9"/>
    <w:rsid w:val="00606831"/>
    <w:rsid w:val="00650A96"/>
    <w:rsid w:val="00655AFF"/>
    <w:rsid w:val="00667B69"/>
    <w:rsid w:val="00674C8A"/>
    <w:rsid w:val="006C3CDC"/>
    <w:rsid w:val="006E4144"/>
    <w:rsid w:val="00722BD1"/>
    <w:rsid w:val="0073471A"/>
    <w:rsid w:val="007A0B54"/>
    <w:rsid w:val="007A346E"/>
    <w:rsid w:val="007B3783"/>
    <w:rsid w:val="007B7D46"/>
    <w:rsid w:val="00851290"/>
    <w:rsid w:val="008529A7"/>
    <w:rsid w:val="00887411"/>
    <w:rsid w:val="00907A1D"/>
    <w:rsid w:val="009363A1"/>
    <w:rsid w:val="009D7C86"/>
    <w:rsid w:val="009F0DB6"/>
    <w:rsid w:val="00A078C5"/>
    <w:rsid w:val="00AA1D8D"/>
    <w:rsid w:val="00B2633E"/>
    <w:rsid w:val="00B47730"/>
    <w:rsid w:val="00B570CC"/>
    <w:rsid w:val="00CB0664"/>
    <w:rsid w:val="00CB15BC"/>
    <w:rsid w:val="00DD5499"/>
    <w:rsid w:val="00E07C95"/>
    <w:rsid w:val="00E158F6"/>
    <w:rsid w:val="00F1394C"/>
    <w:rsid w:val="00F33DDF"/>
    <w:rsid w:val="00F65B51"/>
    <w:rsid w:val="00F86B91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362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SRT-MTL (303)</TermName>
          <TermId xmlns="http://schemas.microsoft.com/office/infopath/2007/PartnerControls">66aa0c63-8da4-4ffb-806e-953ced33b34e</TermId>
        </TermInfo>
      </Terms>
    </ic30b02f2e4442e282db724ab73aab5d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6C1FCE1-558D-43B8-8784-D6E9ECDC20E2}"/>
</file>

<file path=customXml/itemProps2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customXml/itemProps4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20</cp:revision>
  <dcterms:created xsi:type="dcterms:W3CDTF">2025-10-06T05:07:00Z</dcterms:created>
  <dcterms:modified xsi:type="dcterms:W3CDTF">2025-10-06T09:15:00Z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362;#SRT-MTL (303)|66aa0c63-8da4-4ffb-806e-953ced33b34e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362;#SRT-MTL (303)|66aa0c63-8da4-4ffb-806e-953ced33b34e</vt:lpwstr>
  </property>
</Properties>
</file>